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ENUM-TYPE_Intervention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d'intervention (primaire, secondaire, etc.)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31DBA1-B3BA-4B9D-8486-279209EEED56}"/>
</file>

<file path=customXml/itemProps3.xml><?xml version="1.0" encoding="utf-8"?>
<ds:datastoreItem xmlns:ds="http://schemas.openxmlformats.org/officeDocument/2006/customXml" ds:itemID="{E84758B7-30FC-4189-B477-76AB45815C07}"/>
</file>

<file path=customXml/itemProps4.xml><?xml version="1.0" encoding="utf-8"?>
<ds:datastoreItem xmlns:ds="http://schemas.openxmlformats.org/officeDocument/2006/customXml" ds:itemID="{0720C352-34FA-4A3B-8FA4-241A11307F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